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022513—006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物理学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赵至真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022513—006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物理学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赵至真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(9:40-12:00)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(9:40-12:00)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